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метод. совете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пед. 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МБОУ "СШ №6"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№01-17/142 от «[число]» [месяц]   [год]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2956373)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0" w:name="4cef1e44-9965-42f4-9abc-c66bc6a4ed05"/>
      <w:r>
        <w:rPr>
          <w:rFonts w:ascii="Times New Roman" w:hAnsi="Times New Roman"/>
          <w:b/>
          <w:i w:val="false"/>
          <w:color w:val="000000"/>
          <w:sz w:val="28"/>
        </w:rPr>
        <w:t>Касимов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‌, </w:t>
      </w:r>
      <w:bookmarkStart w:id="1" w:name="55fbcee7-c9ab-48de-99f2-3f30ab5c08f8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2" w:name="88e7274f-146c-45cf-bb6c-0aa84ae038d1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  <w:bookmarkStart w:id="3" w:name="block-222089551"/>
      <w:bookmarkStart w:id="4" w:name="block-22208955"/>
      <w:bookmarkEnd w:id="3"/>
      <w:bookmarkEnd w:id="4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5" w:name="_Toc124426221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6" w:name="_Toc124426222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pStyle w:val="Normal"/>
        <w:spacing w:before="0" w:after="0"/>
        <w:ind w:firstLine="600"/>
        <w:jc w:val="both"/>
        <w:rPr/>
      </w:pPr>
      <w:bookmarkStart w:id="7" w:name="_Toc124426225"/>
      <w:r>
        <w:rPr>
          <w:rFonts w:ascii="Times New Roman" w:hAnsi="Times New Roman"/>
          <w:b w:val="false"/>
          <w:i w:val="false"/>
          <w:color w:val="0000FF"/>
          <w:sz w:val="28"/>
        </w:rPr>
        <w:t>Алгебраические выражения</w:t>
      </w:r>
      <w:bookmarkEnd w:id="7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pStyle w:val="Normal"/>
        <w:spacing w:before="0" w:after="0"/>
        <w:ind w:firstLine="600"/>
        <w:jc w:val="both"/>
        <w:rPr/>
      </w:pPr>
      <w:bookmarkStart w:id="8" w:name="_Toc124426226"/>
      <w:r>
        <w:rPr>
          <w:rFonts w:ascii="Times New Roman" w:hAnsi="Times New Roman"/>
          <w:b w:val="false"/>
          <w:i w:val="false"/>
          <w:color w:val="0000FF"/>
          <w:sz w:val="28"/>
        </w:rPr>
        <w:t>Уравнения и неравенства</w:t>
      </w:r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pStyle w:val="Normal"/>
        <w:spacing w:before="0" w:after="0"/>
        <w:ind w:firstLine="600"/>
        <w:jc w:val="both"/>
        <w:rPr/>
      </w:pPr>
      <w:bookmarkStart w:id="9" w:name="_Toc124426227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9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решение уравнений и систем уравнений.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0" w:name="_Toc12442623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pStyle w:val="Normal"/>
        <w:spacing w:before="0" w:after="0"/>
        <w:ind w:firstLine="600"/>
        <w:jc w:val="both"/>
        <w:rPr/>
      </w:pPr>
      <w:bookmarkStart w:id="11" w:name="_Toc124426231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и их свойства.</w:t>
      </w:r>
    </w:p>
    <w:p>
      <w:pPr>
        <w:pStyle w:val="Normal"/>
        <w:spacing w:before="0" w:after="0"/>
        <w:ind w:firstLine="600"/>
        <w:jc w:val="both"/>
        <w:rPr/>
      </w:pPr>
      <w:bookmarkStart w:id="12" w:name="_Toc124426232"/>
      <w:r>
        <w:rPr>
          <w:rFonts w:ascii="Times New Roman" w:hAnsi="Times New Roman"/>
          <w:b w:val="false"/>
          <w:i w:val="false"/>
          <w:color w:val="0000FF"/>
          <w:sz w:val="28"/>
        </w:rPr>
        <w:t>Числовые последовательности</w:t>
      </w:r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bookmarkStart w:id="13" w:name="block-222089561"/>
      <w:bookmarkStart w:id="14" w:name="block-22208956"/>
      <w:bookmarkEnd w:id="13"/>
      <w:bookmarkEnd w:id="14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5" w:name="_Toc124426234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6" w:name="_Toc124426235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7" w:name="_Toc124426236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8" w:name="_Toc124426237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9" w:name="_Toc124426238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0" w:name="_Toc12442624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1" w:name="_Toc12442624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2" w:name="_Toc12442624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3" w:name="_Toc12442624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x2, y = x3,y = |x|, y = √x, описывать свойства числовой функции по её графику.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4" w:name="_Toc124426245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5" w:name="_Toc124426246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6" w:name="_Toc124426247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lineRule="exact" w:line="36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 = |x|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block-222089501"/>
      <w:bookmarkStart w:id="28" w:name="block-22208950"/>
      <w:bookmarkStart w:id="29" w:name="_Toc124426249"/>
      <w:bookmarkEnd w:id="27"/>
      <w:bookmarkEnd w:id="28"/>
      <w:bookmarkEnd w:id="29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4"/>
        <w:gridCol w:w="2399"/>
        <w:gridCol w:w="1454"/>
        <w:gridCol w:w="2493"/>
        <w:gridCol w:w="2614"/>
        <w:gridCol w:w="3939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4" w:hRule="atLeast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30" w:name="block-22208951"/>
      <w:bookmarkEnd w:id="30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  <w:bookmarkStart w:id="31" w:name="block-22208952"/>
      <w:bookmarkStart w:id="32" w:name="block-22208952"/>
      <w:bookmarkEnd w:id="32"/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33" w:name="block-222089531"/>
      <w:bookmarkStart w:id="34" w:name="block-22208953"/>
      <w:bookmarkStart w:id="35" w:name="block-222089531"/>
      <w:bookmarkStart w:id="36" w:name="block-22208953"/>
      <w:bookmarkEnd w:id="35"/>
      <w:bookmarkEnd w:id="36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5b90" TargetMode="External"/><Relationship Id="rId3" Type="http://schemas.openxmlformats.org/officeDocument/2006/relationships/hyperlink" Target="https://m.edsoo.ru/7f415b90" TargetMode="External"/><Relationship Id="rId4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6" Type="http://schemas.openxmlformats.org/officeDocument/2006/relationships/hyperlink" Target="https://m.edsoo.ru/7f415b90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LibreOffice/7.2.2.2$Windows_X86_64 LibreOffice_project/02b2acce88a210515b4a5bb2e46cbfb63fe97d56</Application>
  <AppVersion>15.0000</AppVersion>
  <Pages>18</Pages>
  <Words>3213</Words>
  <Characters>24064</Characters>
  <CharactersWithSpaces>27055</CharactersWithSpaces>
  <Paragraphs>253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2023-10-01T15:16:32Z</dcterms:modified>
  <cp:revision>1</cp:revision>
  <dc:subject/>
  <dc:title/>
</cp:coreProperties>
</file>